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B51" w:rsidRPr="00C56977" w:rsidRDefault="003F0B51" w:rsidP="00C56977">
      <w:pPr>
        <w:pStyle w:val="StandardWeb"/>
        <w:spacing w:before="2"/>
        <w:rPr>
          <w:rFonts w:ascii="Helvetica Neue Thin" w:hAnsi="Helvetica Neue Thin"/>
          <w:sz w:val="24"/>
        </w:rPr>
      </w:pPr>
    </w:p>
    <w:p w:rsidR="00A17AAD" w:rsidRPr="003F0B51" w:rsidRDefault="00A17AAD" w:rsidP="003F0B51">
      <w:pPr>
        <w:pStyle w:val="StandardWeb"/>
        <w:spacing w:before="2"/>
        <w:jc w:val="center"/>
        <w:rPr>
          <w:rFonts w:ascii="Helvetica Neue Bold Condensed" w:hAnsi="Helvetica Neue Bold Condensed"/>
          <w:sz w:val="100"/>
          <w:szCs w:val="100"/>
        </w:rPr>
      </w:pPr>
      <w:r w:rsidRPr="003F0B51">
        <w:rPr>
          <w:rFonts w:ascii="Helvetica Neue Bold Condensed" w:hAnsi="Helvetica Neue Bold Condensed"/>
          <w:sz w:val="100"/>
          <w:szCs w:val="100"/>
        </w:rPr>
        <w:t>B</w:t>
      </w:r>
      <w:r w:rsidR="003F0B51">
        <w:rPr>
          <w:rFonts w:ascii="Helvetica Neue Bold Condensed" w:hAnsi="Helvetica Neue Bold Condensed"/>
          <w:sz w:val="100"/>
          <w:szCs w:val="100"/>
        </w:rPr>
        <w:t xml:space="preserve"> </w:t>
      </w:r>
      <w:r w:rsidRPr="003F0B51">
        <w:rPr>
          <w:rFonts w:ascii="Helvetica Neue Bold Condensed" w:hAnsi="Helvetica Neue Bold Condensed"/>
          <w:sz w:val="100"/>
          <w:szCs w:val="100"/>
        </w:rPr>
        <w:t>e</w:t>
      </w:r>
      <w:r w:rsidR="003F0B51">
        <w:rPr>
          <w:rFonts w:ascii="Helvetica Neue Bold Condensed" w:hAnsi="Helvetica Neue Bold Condensed"/>
          <w:sz w:val="100"/>
          <w:szCs w:val="100"/>
        </w:rPr>
        <w:t xml:space="preserve"> </w:t>
      </w:r>
      <w:r w:rsidRPr="003F0B51">
        <w:rPr>
          <w:rFonts w:ascii="Helvetica Neue Bold Condensed" w:hAnsi="Helvetica Neue Bold Condensed"/>
          <w:sz w:val="100"/>
          <w:szCs w:val="100"/>
        </w:rPr>
        <w:t>w</w:t>
      </w:r>
      <w:r w:rsidR="003F0B51">
        <w:rPr>
          <w:rFonts w:ascii="Helvetica Neue Bold Condensed" w:hAnsi="Helvetica Neue Bold Condensed"/>
          <w:sz w:val="100"/>
          <w:szCs w:val="100"/>
        </w:rPr>
        <w:t xml:space="preserve"> </w:t>
      </w:r>
      <w:r w:rsidRPr="003F0B51">
        <w:rPr>
          <w:rFonts w:ascii="Helvetica Neue Bold Condensed" w:hAnsi="Helvetica Neue Bold Condensed"/>
          <w:sz w:val="100"/>
          <w:szCs w:val="100"/>
        </w:rPr>
        <w:t>e</w:t>
      </w:r>
      <w:r w:rsidR="003F0B51">
        <w:rPr>
          <w:rFonts w:ascii="Helvetica Neue Bold Condensed" w:hAnsi="Helvetica Neue Bold Condensed"/>
          <w:sz w:val="100"/>
          <w:szCs w:val="100"/>
        </w:rPr>
        <w:t xml:space="preserve"> </w:t>
      </w:r>
      <w:r w:rsidRPr="003F0B51">
        <w:rPr>
          <w:rFonts w:ascii="Helvetica Neue Bold Condensed" w:hAnsi="Helvetica Neue Bold Condensed"/>
          <w:sz w:val="100"/>
          <w:szCs w:val="100"/>
        </w:rPr>
        <w:t>r</w:t>
      </w:r>
      <w:r w:rsidR="003F0B51">
        <w:rPr>
          <w:rFonts w:ascii="Helvetica Neue Bold Condensed" w:hAnsi="Helvetica Neue Bold Condensed"/>
          <w:sz w:val="100"/>
          <w:szCs w:val="100"/>
        </w:rPr>
        <w:t xml:space="preserve"> </w:t>
      </w:r>
      <w:r w:rsidRPr="003F0B51">
        <w:rPr>
          <w:rFonts w:ascii="Helvetica Neue Bold Condensed" w:hAnsi="Helvetica Neue Bold Condensed"/>
          <w:sz w:val="100"/>
          <w:szCs w:val="100"/>
        </w:rPr>
        <w:t>b</w:t>
      </w:r>
      <w:r w:rsidR="003F0B51">
        <w:rPr>
          <w:rFonts w:ascii="Helvetica Neue Bold Condensed" w:hAnsi="Helvetica Neue Bold Condensed"/>
          <w:sz w:val="100"/>
          <w:szCs w:val="100"/>
        </w:rPr>
        <w:t xml:space="preserve"> </w:t>
      </w:r>
      <w:r w:rsidRPr="003F0B51">
        <w:rPr>
          <w:rFonts w:ascii="Helvetica Neue Bold Condensed" w:hAnsi="Helvetica Neue Bold Condensed"/>
          <w:sz w:val="100"/>
          <w:szCs w:val="100"/>
        </w:rPr>
        <w:t>u</w:t>
      </w:r>
      <w:r w:rsidR="003F0B51">
        <w:rPr>
          <w:rFonts w:ascii="Helvetica Neue Bold Condensed" w:hAnsi="Helvetica Neue Bold Condensed"/>
          <w:sz w:val="100"/>
          <w:szCs w:val="100"/>
        </w:rPr>
        <w:t xml:space="preserve"> </w:t>
      </w:r>
      <w:r w:rsidRPr="003F0B51">
        <w:rPr>
          <w:rFonts w:ascii="Helvetica Neue Bold Condensed" w:hAnsi="Helvetica Neue Bold Condensed"/>
          <w:sz w:val="100"/>
          <w:szCs w:val="100"/>
        </w:rPr>
        <w:t>n</w:t>
      </w:r>
      <w:r w:rsidR="003F0B51">
        <w:rPr>
          <w:rFonts w:ascii="Helvetica Neue Bold Condensed" w:hAnsi="Helvetica Neue Bold Condensed"/>
          <w:sz w:val="100"/>
          <w:szCs w:val="100"/>
        </w:rPr>
        <w:t xml:space="preserve"> </w:t>
      </w:r>
      <w:r w:rsidRPr="003F0B51">
        <w:rPr>
          <w:rFonts w:ascii="Helvetica Neue Bold Condensed" w:hAnsi="Helvetica Neue Bold Condensed"/>
          <w:sz w:val="100"/>
          <w:szCs w:val="100"/>
        </w:rPr>
        <w:t>g</w:t>
      </w:r>
    </w:p>
    <w:p w:rsidR="00A17AAD" w:rsidRDefault="00A17AAD" w:rsidP="00A17AAD">
      <w:pPr>
        <w:pStyle w:val="StandardWeb"/>
        <w:spacing w:before="2"/>
        <w:rPr>
          <w:rFonts w:ascii="Helvetica Neue Thin" w:hAnsi="Helvetica Neue Thin"/>
          <w:sz w:val="24"/>
        </w:rPr>
      </w:pPr>
    </w:p>
    <w:p w:rsidR="003F0B51" w:rsidRDefault="003F0B51" w:rsidP="00A17AAD">
      <w:pPr>
        <w:pStyle w:val="StandardWeb"/>
        <w:spacing w:before="2"/>
        <w:rPr>
          <w:rFonts w:ascii="Helvetica Neue Thin" w:hAnsi="Helvetica Neue Thin"/>
          <w:sz w:val="24"/>
        </w:rPr>
      </w:pPr>
    </w:p>
    <w:p w:rsidR="003F0B51" w:rsidRDefault="003F0B51" w:rsidP="00A17AAD">
      <w:pPr>
        <w:pStyle w:val="StandardWeb"/>
        <w:spacing w:before="2"/>
        <w:rPr>
          <w:rFonts w:ascii="Helvetica Neue Thin" w:hAnsi="Helvetica Neue Thin"/>
          <w:sz w:val="24"/>
        </w:rPr>
      </w:pPr>
    </w:p>
    <w:p w:rsidR="003F0B51" w:rsidRDefault="003F0B51" w:rsidP="00A17AAD">
      <w:pPr>
        <w:pStyle w:val="StandardWeb"/>
        <w:spacing w:before="2"/>
        <w:rPr>
          <w:rFonts w:ascii="Helvetica Neue Thin" w:hAnsi="Helvetica Neue Thin"/>
          <w:sz w:val="24"/>
        </w:rPr>
      </w:pPr>
    </w:p>
    <w:p w:rsidR="003F0B51" w:rsidRPr="00C56977" w:rsidRDefault="003F0B51" w:rsidP="00A17AAD">
      <w:pPr>
        <w:pStyle w:val="StandardWeb"/>
        <w:spacing w:before="2"/>
        <w:rPr>
          <w:rFonts w:ascii="Helvetica Neue Thin" w:hAnsi="Helvetica Neue Thin"/>
          <w:sz w:val="24"/>
        </w:rPr>
      </w:pPr>
    </w:p>
    <w:p w:rsidR="003F0B51" w:rsidRDefault="00DF6669" w:rsidP="003F0B51">
      <w:pPr>
        <w:pStyle w:val="StandardWeb"/>
        <w:spacing w:before="2"/>
        <w:jc w:val="center"/>
        <w:rPr>
          <w:rFonts w:ascii="Helvetica Neue Thin" w:hAnsi="Helvetica Neue Thin"/>
          <w:sz w:val="72"/>
          <w:szCs w:val="72"/>
        </w:rPr>
      </w:pPr>
      <w:r>
        <w:rPr>
          <w:rFonts w:ascii="Helvetica Neue Thin" w:hAnsi="Helvetica Neue Thin"/>
          <w:noProof/>
          <w:sz w:val="72"/>
          <w:szCs w:val="72"/>
        </w:rPr>
        <w:drawing>
          <wp:inline distT="0" distB="0" distL="0" distR="0">
            <wp:extent cx="2997200" cy="4233545"/>
            <wp:effectExtent l="0" t="0" r="0" b="0"/>
            <wp:docPr id="1" name="Bild 1" descr="Frisur-Vorstellungsgespräch-Beispi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isur-Vorstellungsgespräch-Beispiel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423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B51" w:rsidRPr="003F0B51" w:rsidRDefault="003F0B51" w:rsidP="003F0B51">
      <w:pPr>
        <w:pStyle w:val="StandardWeb"/>
        <w:spacing w:before="2"/>
        <w:jc w:val="center"/>
        <w:rPr>
          <w:rFonts w:ascii="Helvetica Neue Thin" w:hAnsi="Helvetica Neue Thin"/>
          <w:sz w:val="72"/>
          <w:szCs w:val="72"/>
        </w:rPr>
      </w:pPr>
      <w:r w:rsidRPr="003F0B51">
        <w:rPr>
          <w:rFonts w:ascii="Helvetica Neue Thin" w:hAnsi="Helvetica Neue Thin"/>
          <w:sz w:val="72"/>
          <w:szCs w:val="72"/>
        </w:rPr>
        <w:t xml:space="preserve">Karoline </w:t>
      </w:r>
      <w:r w:rsidRPr="003F0B51">
        <w:rPr>
          <w:rFonts w:ascii="Helvetica Neue Bold Condensed" w:hAnsi="Helvetica Neue Bold Condensed"/>
          <w:sz w:val="72"/>
          <w:szCs w:val="72"/>
        </w:rPr>
        <w:t>Kendall</w:t>
      </w:r>
    </w:p>
    <w:p w:rsidR="003F0B51" w:rsidRPr="003F0B51" w:rsidRDefault="003F0B51" w:rsidP="003F0B51">
      <w:pPr>
        <w:pStyle w:val="StandardWeb"/>
        <w:spacing w:before="2"/>
        <w:jc w:val="center"/>
        <w:rPr>
          <w:rFonts w:ascii="Helvetica Neue Thin" w:hAnsi="Helvetica Neue Thin"/>
          <w:sz w:val="40"/>
          <w:szCs w:val="40"/>
        </w:rPr>
      </w:pPr>
      <w:r w:rsidRPr="003F0B51">
        <w:rPr>
          <w:rFonts w:ascii="Helvetica Neue Thin" w:hAnsi="Helvetica Neue Thin"/>
          <w:sz w:val="40"/>
          <w:szCs w:val="40"/>
        </w:rPr>
        <w:t>Musterstraße 13</w:t>
      </w:r>
    </w:p>
    <w:p w:rsidR="003F0B51" w:rsidRPr="003F0B51" w:rsidRDefault="00DF6669" w:rsidP="003F0B51">
      <w:pPr>
        <w:pStyle w:val="StandardWeb"/>
        <w:spacing w:before="2"/>
        <w:jc w:val="center"/>
        <w:rPr>
          <w:rFonts w:ascii="Helvetica Neue Thin" w:hAnsi="Helvetica Neue Thin"/>
          <w:sz w:val="40"/>
          <w:szCs w:val="40"/>
        </w:rPr>
      </w:pPr>
      <w:r>
        <w:rPr>
          <w:rFonts w:ascii="Helvetica Neue Thin" w:hAnsi="Helvetica Neue Thin"/>
          <w:sz w:val="40"/>
          <w:szCs w:val="40"/>
        </w:rPr>
        <w:t>75171</w:t>
      </w:r>
      <w:bookmarkStart w:id="0" w:name="_GoBack"/>
      <w:bookmarkEnd w:id="0"/>
      <w:r w:rsidR="003F0B51" w:rsidRPr="003F0B51">
        <w:rPr>
          <w:rFonts w:ascii="Helvetica Neue Thin" w:hAnsi="Helvetica Neue Thin"/>
          <w:sz w:val="40"/>
          <w:szCs w:val="40"/>
        </w:rPr>
        <w:t xml:space="preserve"> </w:t>
      </w:r>
      <w:r>
        <w:rPr>
          <w:rFonts w:ascii="Helvetica Neue Thin" w:hAnsi="Helvetica Neue Thin"/>
          <w:sz w:val="40"/>
          <w:szCs w:val="40"/>
        </w:rPr>
        <w:t>Pforzheim</w:t>
      </w:r>
    </w:p>
    <w:p w:rsidR="003F0B51" w:rsidRPr="003F0B51" w:rsidRDefault="003F0B51" w:rsidP="003F0B51">
      <w:pPr>
        <w:pStyle w:val="StandardWeb"/>
        <w:spacing w:before="2"/>
        <w:jc w:val="center"/>
        <w:rPr>
          <w:rFonts w:ascii="Helvetica Neue Thin" w:hAnsi="Helvetica Neue Thin"/>
          <w:sz w:val="40"/>
          <w:szCs w:val="40"/>
        </w:rPr>
      </w:pPr>
    </w:p>
    <w:p w:rsidR="003F0B51" w:rsidRPr="00DF6669" w:rsidRDefault="00DF6669" w:rsidP="003F0B51">
      <w:pPr>
        <w:pStyle w:val="StandardWeb"/>
        <w:spacing w:before="2"/>
        <w:jc w:val="center"/>
        <w:rPr>
          <w:rFonts w:ascii="Helvetica Neue Thin" w:hAnsi="Helvetica Neue Thin"/>
          <w:sz w:val="40"/>
          <w:szCs w:val="40"/>
          <w:lang w:val="en-US"/>
        </w:rPr>
      </w:pPr>
      <w:r w:rsidRPr="00DF6669">
        <w:rPr>
          <w:rFonts w:ascii="Helvetica Neue Thin" w:hAnsi="Helvetica Neue Thin"/>
          <w:sz w:val="40"/>
          <w:szCs w:val="40"/>
          <w:lang w:val="en-US"/>
        </w:rPr>
        <w:t>Mobil</w:t>
      </w:r>
      <w:r>
        <w:rPr>
          <w:rFonts w:ascii="Helvetica Neue Thin" w:hAnsi="Helvetica Neue Thin"/>
          <w:sz w:val="40"/>
          <w:szCs w:val="40"/>
          <w:lang w:val="en-US"/>
        </w:rPr>
        <w:t xml:space="preserve">  </w:t>
      </w:r>
      <w:r w:rsidR="003F0B51" w:rsidRPr="00DF6669">
        <w:rPr>
          <w:rFonts w:ascii="Helvetica Neue Thin" w:hAnsi="Helvetica Neue Thin"/>
          <w:sz w:val="40"/>
          <w:szCs w:val="40"/>
          <w:lang w:val="en-US"/>
        </w:rPr>
        <w:t xml:space="preserve"> </w:t>
      </w:r>
      <w:r w:rsidR="003F0B51" w:rsidRPr="00DF6669">
        <w:rPr>
          <w:rFonts w:ascii="Helvetica Neue Medium" w:hAnsi="Helvetica Neue Medium"/>
          <w:sz w:val="40"/>
          <w:szCs w:val="40"/>
          <w:lang w:val="en-US"/>
        </w:rPr>
        <w:t>0123 456 789 00</w:t>
      </w:r>
    </w:p>
    <w:p w:rsidR="003F0B51" w:rsidRPr="00DF6669" w:rsidRDefault="003F0B51" w:rsidP="003F0B51">
      <w:pPr>
        <w:pStyle w:val="StandardWeb"/>
        <w:spacing w:before="2"/>
        <w:jc w:val="center"/>
        <w:rPr>
          <w:rFonts w:ascii="Helvetica Neue Bold Condensed" w:hAnsi="Helvetica Neue Bold Condensed"/>
          <w:sz w:val="24"/>
          <w:lang w:val="en-US"/>
        </w:rPr>
      </w:pPr>
      <w:r w:rsidRPr="00DF6669">
        <w:rPr>
          <w:rFonts w:ascii="Helvetica Neue Thin" w:hAnsi="Helvetica Neue Thin"/>
          <w:sz w:val="40"/>
          <w:szCs w:val="40"/>
          <w:lang w:val="en-US"/>
        </w:rPr>
        <w:t>Mail</w:t>
      </w:r>
      <w:r w:rsidR="00DF6669" w:rsidRPr="00DF6669">
        <w:rPr>
          <w:rFonts w:ascii="Helvetica Neue Thin" w:hAnsi="Helvetica Neue Thin"/>
          <w:sz w:val="40"/>
          <w:szCs w:val="40"/>
          <w:lang w:val="en-US"/>
        </w:rPr>
        <w:t xml:space="preserve"> </w:t>
      </w:r>
      <w:r w:rsidR="00DF6669">
        <w:rPr>
          <w:rFonts w:ascii="Helvetica Neue Thin" w:hAnsi="Helvetica Neue Thin"/>
          <w:sz w:val="40"/>
          <w:szCs w:val="40"/>
          <w:lang w:val="en-US"/>
        </w:rPr>
        <w:t xml:space="preserve"> </w:t>
      </w:r>
      <w:r w:rsidRPr="00DF6669">
        <w:rPr>
          <w:rFonts w:ascii="Helvetica Neue Thin" w:hAnsi="Helvetica Neue Thin"/>
          <w:sz w:val="40"/>
          <w:szCs w:val="40"/>
          <w:lang w:val="en-US"/>
        </w:rPr>
        <w:t xml:space="preserve"> </w:t>
      </w:r>
      <w:r w:rsidRPr="00DF6669">
        <w:rPr>
          <w:rFonts w:ascii="Helvetica Neue Medium" w:hAnsi="Helvetica Neue Medium"/>
          <w:sz w:val="40"/>
          <w:szCs w:val="40"/>
          <w:lang w:val="en-US"/>
        </w:rPr>
        <w:t>karo.ken@meinemail.de</w:t>
      </w:r>
    </w:p>
    <w:p w:rsidR="003F0B51" w:rsidRPr="00DF6669" w:rsidRDefault="003F0B51" w:rsidP="00A17AAD">
      <w:pPr>
        <w:pStyle w:val="StandardWeb"/>
        <w:spacing w:before="2" w:after="240"/>
        <w:rPr>
          <w:rFonts w:ascii="Helvetica Neue Bold Condensed" w:hAnsi="Helvetica Neue Bold Condensed"/>
          <w:sz w:val="24"/>
          <w:lang w:val="en-US"/>
        </w:rPr>
      </w:pPr>
    </w:p>
    <w:p w:rsidR="003F0B51" w:rsidRPr="00DF6669" w:rsidRDefault="003F0B51" w:rsidP="00A17AAD">
      <w:pPr>
        <w:pStyle w:val="StandardWeb"/>
        <w:spacing w:before="2" w:after="240"/>
        <w:rPr>
          <w:rFonts w:ascii="Helvetica Neue Bold Condensed" w:hAnsi="Helvetica Neue Bold Condensed"/>
          <w:sz w:val="24"/>
          <w:lang w:val="en-US"/>
        </w:rPr>
      </w:pPr>
    </w:p>
    <w:sectPr w:rsidR="003F0B51" w:rsidRPr="00DF6669" w:rsidSect="00C56977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0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255" w:rsidRDefault="00777255" w:rsidP="00C56977">
      <w:r>
        <w:separator/>
      </w:r>
    </w:p>
  </w:endnote>
  <w:endnote w:type="continuationSeparator" w:id="0">
    <w:p w:rsidR="00777255" w:rsidRDefault="00777255" w:rsidP="00C5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 Bold Condensed">
    <w:altName w:val="Arial"/>
    <w:panose1 w:val="02000806000000020004"/>
    <w:charset w:val="00"/>
    <w:family w:val="auto"/>
    <w:pitch w:val="variable"/>
    <w:sig w:usb0="80000067" w:usb1="00000000" w:usb2="00000000" w:usb3="00000000" w:csb0="00000001" w:csb1="00000000"/>
  </w:font>
  <w:font w:name="Helvetica Neue Medium"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977" w:rsidRPr="003F0B51" w:rsidRDefault="003F0B51" w:rsidP="003F0B51">
    <w:pPr>
      <w:pStyle w:val="StandardWeb"/>
      <w:spacing w:before="2" w:after="240"/>
      <w:rPr>
        <w:rFonts w:ascii="Helvetica Neue Thin" w:hAnsi="Helvetica Neue Thin"/>
        <w:sz w:val="60"/>
        <w:szCs w:val="60"/>
      </w:rPr>
    </w:pPr>
    <w:r w:rsidRPr="003F0B51">
      <w:rPr>
        <w:rFonts w:ascii="Helvetica Neue Bold Condensed" w:hAnsi="Helvetica Neue Bold Condensed"/>
        <w:sz w:val="60"/>
        <w:szCs w:val="60"/>
      </w:rPr>
      <w:t>Anlagen:</w:t>
    </w:r>
    <w:r w:rsidRPr="003F0B51">
      <w:rPr>
        <w:rFonts w:ascii="Helvetica Neue Thin" w:hAnsi="Helvetica Neue Thin"/>
        <w:sz w:val="60"/>
        <w:szCs w:val="60"/>
      </w:rPr>
      <w:t xml:space="preserve"> </w:t>
    </w:r>
    <w:r>
      <w:rPr>
        <w:rFonts w:ascii="Helvetica Neue Thin" w:hAnsi="Helvetica Neue Thin"/>
        <w:sz w:val="60"/>
        <w:szCs w:val="60"/>
      </w:rPr>
      <w:tab/>
      <w:t>Lebenslauf, Zeugnisse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255" w:rsidRDefault="00777255" w:rsidP="00C56977">
      <w:r>
        <w:separator/>
      </w:r>
    </w:p>
  </w:footnote>
  <w:footnote w:type="continuationSeparator" w:id="0">
    <w:p w:rsidR="00777255" w:rsidRDefault="00777255" w:rsidP="00C5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977" w:rsidRDefault="00777255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alt="Welle1" style="position:absolute;margin-left:0;margin-top:0;width:600pt;height:848.35pt;z-index:-251658752;mso-wrap-edited:f;mso-width-percent:0;mso-height-percent:0;mso-position-horizontal:center;mso-position-horizontal-relative:margin;mso-position-vertical:center;mso-position-vertical-relative:margin;mso-width-percent:0;mso-height-percent:0" wrapcoords="-27 0 -27 21561 21600 21561 21600 0 -27 0">
          <v:imagedata r:id="rId1" o:title="Welle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977" w:rsidRDefault="00777255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Welle1" style="position:absolute;margin-left:0;margin-top:0;width:600pt;height:848.35pt;z-index:-251659776;mso-wrap-edited:f;mso-width-percent:0;mso-height-percent:0;mso-position-horizontal:center;mso-position-horizontal-relative:margin;mso-position-vertical:center;mso-position-vertical-relative:margin;mso-width-percent:0;mso-height-percent:0" wrapcoords="-27 0 -27 21561 21600 21561 21600 0 -27 0">
          <v:imagedata r:id="rId1" o:title="Welle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977" w:rsidRDefault="00777255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Welle1" style="position:absolute;margin-left:0;margin-top:0;width:600pt;height:848.35pt;z-index:-251657728;mso-wrap-edited:f;mso-width-percent:0;mso-height-percent:0;mso-position-horizontal:center;mso-position-horizontal-relative:margin;mso-position-vertical:center;mso-position-vertical-relative:margin;mso-width-percent:0;mso-height-percent:0" wrapcoords="-27 0 -27 21561 21600 21561 21600 0 -27 0">
          <v:imagedata r:id="rId1" o:title="Welle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3E5"/>
    <w:rsid w:val="003F0B51"/>
    <w:rsid w:val="006324FA"/>
    <w:rsid w:val="00777255"/>
    <w:rsid w:val="00A00ADB"/>
    <w:rsid w:val="00A17AAD"/>
    <w:rsid w:val="00C56977"/>
    <w:rsid w:val="00CC529A"/>
    <w:rsid w:val="00DF6669"/>
    <w:rsid w:val="00F07121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30FD406D"/>
  <w14:defaultImageDpi w14:val="300"/>
  <w15:chartTrackingRefBased/>
  <w15:docId w15:val="{0E8C683D-D6BE-E946-9112-5141F9F6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622D8"/>
    <w:rPr>
      <w:sz w:val="24"/>
      <w:szCs w:val="24"/>
      <w:lang w:eastAsia="en-US"/>
    </w:rPr>
  </w:style>
  <w:style w:type="character" w:default="1" w:styleId="Absatz-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tandardWeb">
    <w:name w:val="Normal (Web)"/>
    <w:basedOn w:val="Standard"/>
    <w:uiPriority w:val="99"/>
    <w:rsid w:val="006523E5"/>
    <w:pPr>
      <w:spacing w:beforeLines="1"/>
    </w:pPr>
    <w:rPr>
      <w:rFonts w:ascii="Times" w:hAnsi="Times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5697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56977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569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5697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4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Karrirebibel</Company>
  <LinksUpToDate>false</LinksUpToDate>
  <CharactersWithSpaces>130</CharactersWithSpaces>
  <SharedDoc>false</SharedDoc>
  <HLinks>
    <vt:vector size="24" baseType="variant">
      <vt:variant>
        <vt:i4>56950902</vt:i4>
      </vt:variant>
      <vt:variant>
        <vt:i4>2072</vt:i4>
      </vt:variant>
      <vt:variant>
        <vt:i4>1025</vt:i4>
      </vt:variant>
      <vt:variant>
        <vt:i4>1</vt:i4>
      </vt:variant>
      <vt:variant>
        <vt:lpwstr>Frisur-Vorstellungsgespräch-Beispiel</vt:lpwstr>
      </vt:variant>
      <vt:variant>
        <vt:lpwstr/>
      </vt:variant>
      <vt:variant>
        <vt:i4>3670142</vt:i4>
      </vt:variant>
      <vt:variant>
        <vt:i4>-1</vt:i4>
      </vt:variant>
      <vt:variant>
        <vt:i4>2049</vt:i4>
      </vt:variant>
      <vt:variant>
        <vt:i4>1</vt:i4>
      </vt:variant>
      <vt:variant>
        <vt:lpwstr>Welle1</vt:lpwstr>
      </vt:variant>
      <vt:variant>
        <vt:lpwstr/>
      </vt:variant>
      <vt:variant>
        <vt:i4>3670142</vt:i4>
      </vt:variant>
      <vt:variant>
        <vt:i4>-1</vt:i4>
      </vt:variant>
      <vt:variant>
        <vt:i4>2050</vt:i4>
      </vt:variant>
      <vt:variant>
        <vt:i4>1</vt:i4>
      </vt:variant>
      <vt:variant>
        <vt:lpwstr>Welle1</vt:lpwstr>
      </vt:variant>
      <vt:variant>
        <vt:lpwstr/>
      </vt:variant>
      <vt:variant>
        <vt:i4>3670142</vt:i4>
      </vt:variant>
      <vt:variant>
        <vt:i4>-1</vt:i4>
      </vt:variant>
      <vt:variant>
        <vt:i4>2051</vt:i4>
      </vt:variant>
      <vt:variant>
        <vt:i4>1</vt:i4>
      </vt:variant>
      <vt:variant>
        <vt:lpwstr>Welle1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cp:lastModifiedBy>G H</cp:lastModifiedBy>
  <cp:revision>2</cp:revision>
  <dcterms:created xsi:type="dcterms:W3CDTF">2019-09-17T18:36:00Z</dcterms:created>
  <dcterms:modified xsi:type="dcterms:W3CDTF">2019-09-17T18:36:00Z</dcterms:modified>
</cp:coreProperties>
</file>